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460D9" w14:textId="421267CC" w:rsidR="00D20D51" w:rsidRPr="00D20D51" w:rsidRDefault="004267DA" w:rsidP="00D20D51">
      <w:pPr>
        <w:spacing w:line="240" w:lineRule="auto"/>
        <w:jc w:val="right"/>
        <w:rPr>
          <w:rFonts w:ascii="Calibri Light" w:hAnsi="Calibri Light" w:cs="Calibri Light"/>
          <w:sz w:val="16"/>
          <w:szCs w:val="16"/>
        </w:rPr>
      </w:pPr>
      <w:r w:rsidRPr="00537ECB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537ECB">
        <w:rPr>
          <w:rFonts w:ascii="Calibri Light" w:eastAsia="Arial Black" w:hAnsi="Calibri Light" w:cs="Calibri Light"/>
          <w:u w:val="single"/>
        </w:rPr>
        <w:t xml:space="preserve"> </w:t>
      </w:r>
    </w:p>
    <w:p w14:paraId="43EB82AF" w14:textId="65313A3F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</w:pPr>
      <w:r w:rsidRPr="00B72427"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  <w:t>Zamawiający:</w:t>
      </w:r>
    </w:p>
    <w:p w14:paraId="3D015D73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 xml:space="preserve">Gmina Gródek nad Dunajcem </w:t>
      </w:r>
    </w:p>
    <w:p w14:paraId="786AD180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>Gródek nad Dunajcem 54</w:t>
      </w:r>
    </w:p>
    <w:p w14:paraId="34F41BB4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>33-318 Gródek nad Dunajcem</w:t>
      </w:r>
    </w:p>
    <w:p w14:paraId="13D79A24" w14:textId="77777777" w:rsidR="004267DA" w:rsidRPr="00537ECB" w:rsidRDefault="004267DA" w:rsidP="00223CD0">
      <w:pPr>
        <w:suppressAutoHyphens/>
        <w:spacing w:after="0" w:line="240" w:lineRule="auto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51411112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537ECB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4838D002" w14:textId="7F85C60D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br/>
        <w:t xml:space="preserve">Zarejestrowana nazwa (firma) </w:t>
      </w:r>
      <w:r w:rsidR="00B17BB2">
        <w:rPr>
          <w:rFonts w:ascii="Calibri Light" w:eastAsia="Times New Roman" w:hAnsi="Calibri Light" w:cs="Calibri Light"/>
          <w:b/>
          <w:lang w:eastAsia="ar-SA"/>
        </w:rPr>
        <w:t>Projektantowi</w:t>
      </w:r>
      <w:r w:rsidRPr="00537ECB">
        <w:rPr>
          <w:rFonts w:ascii="Calibri Light" w:eastAsia="Times New Roman" w:hAnsi="Calibri Light" w:cs="Calibri Light"/>
          <w:lang w:eastAsia="ar-SA"/>
        </w:rPr>
        <w:t>:</w:t>
      </w:r>
    </w:p>
    <w:p w14:paraId="4690A8DB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36AAA20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4B163FBB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2F97BF54" w14:textId="43E91F78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Zarejestrowany adres (siedziba) </w:t>
      </w:r>
      <w:r w:rsidR="00B17BB2">
        <w:rPr>
          <w:rFonts w:ascii="Calibri Light" w:eastAsia="Times New Roman" w:hAnsi="Calibri Light" w:cs="Calibri Light"/>
          <w:b/>
          <w:lang w:eastAsia="ar-SA"/>
        </w:rPr>
        <w:t>Projektantowi</w:t>
      </w:r>
      <w:r w:rsidRPr="00537ECB">
        <w:rPr>
          <w:rFonts w:ascii="Calibri Light" w:eastAsia="Times New Roman" w:hAnsi="Calibri Light" w:cs="Calibri Light"/>
          <w:b/>
          <w:lang w:eastAsia="ar-SA"/>
        </w:rPr>
        <w:t>:</w:t>
      </w:r>
    </w:p>
    <w:p w14:paraId="6B93BD8C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DDBA15E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>Ulica: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0DCA5038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574293F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537ECB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537ECB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745F1280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7E55B6AD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537ECB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537ECB">
        <w:rPr>
          <w:rFonts w:ascii="Calibri Light" w:eastAsia="Times New Roman" w:hAnsi="Calibri Light" w:cs="Calibri Light"/>
          <w:lang w:eastAsia="ar-SA"/>
        </w:rPr>
        <w:tab/>
      </w:r>
      <w:r w:rsidRPr="00537ECB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537ECB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394E068E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015E4B3C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>telefon: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537ECB">
        <w:rPr>
          <w:rFonts w:ascii="Calibri Light" w:eastAsia="Times New Roman" w:hAnsi="Calibri Light" w:cs="Calibri Light"/>
          <w:lang w:eastAsia="ar-SA"/>
        </w:rPr>
        <w:tab/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537ECB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1978E18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4D70389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537ECB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537ECB">
        <w:rPr>
          <w:rFonts w:ascii="Calibri Light" w:eastAsia="Times New Roman" w:hAnsi="Calibri Light" w:cs="Calibri Light"/>
          <w:lang w:val="en-US" w:eastAsia="ar-SA"/>
        </w:rPr>
        <w:tab/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537ECB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653770E0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1AF22123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537ECB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537ECB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537ECB">
        <w:rPr>
          <w:rFonts w:ascii="Calibri Light" w:eastAsia="Times New Roman" w:hAnsi="Calibri Light" w:cs="Calibri Light"/>
          <w:lang w:val="en-US" w:eastAsia="ar-SA"/>
        </w:rPr>
        <w:tab/>
      </w:r>
    </w:p>
    <w:p w14:paraId="24C7336C" w14:textId="284A3F2D" w:rsidR="004267DA" w:rsidRPr="00537ECB" w:rsidRDefault="004267DA" w:rsidP="00D20D51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  <w:r w:rsidRPr="00537ECB">
        <w:rPr>
          <w:rFonts w:ascii="Calibri Light" w:eastAsia="Times New Roman" w:hAnsi="Calibri Light" w:cs="Calibri Light"/>
          <w:lang w:val="en-US" w:eastAsia="ar-SA"/>
        </w:rPr>
        <w:tab/>
      </w:r>
    </w:p>
    <w:p w14:paraId="3542D06C" w14:textId="3161A546" w:rsidR="00D20D51" w:rsidRPr="00EC6D8A" w:rsidRDefault="004267DA" w:rsidP="00EC6D8A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Składaj</w:t>
      </w:r>
      <w:r w:rsidRPr="00223CD0">
        <w:rPr>
          <w:rFonts w:ascii="Calibri Light" w:eastAsia="TimesNewRoman" w:hAnsi="Calibri Light" w:cs="Calibri Light"/>
          <w:sz w:val="20"/>
          <w:szCs w:val="20"/>
          <w:lang w:eastAsia="ar-SA"/>
        </w:rPr>
        <w:t>ą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c ofert</w:t>
      </w:r>
      <w:r w:rsidRPr="00223CD0">
        <w:rPr>
          <w:rFonts w:ascii="Calibri Light" w:eastAsia="TimesNewRoman" w:hAnsi="Calibri Light" w:cs="Calibri Light"/>
          <w:sz w:val="20"/>
          <w:szCs w:val="20"/>
          <w:lang w:eastAsia="ar-SA"/>
        </w:rPr>
        <w:t xml:space="preserve">ę 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na realizację zamówienia: </w:t>
      </w:r>
      <w:r w:rsidR="00EC6D8A" w:rsidRPr="00817DEE">
        <w:rPr>
          <w:rStyle w:val="Pogrubienie"/>
          <w:rFonts w:ascii="Calibri Light" w:hAnsi="Calibri Light" w:cs="Calibri Light"/>
          <w:sz w:val="20"/>
          <w:szCs w:val="18"/>
        </w:rPr>
        <w:t xml:space="preserve">Opracowanie dokumentacji projektowej budowy oświetlenia ulicznego </w:t>
      </w:r>
      <w:r w:rsidR="00EC6D8A">
        <w:rPr>
          <w:rStyle w:val="Pogrubienie"/>
          <w:rFonts w:ascii="Calibri Light" w:hAnsi="Calibri Light" w:cs="Calibri Light"/>
          <w:sz w:val="20"/>
          <w:szCs w:val="18"/>
        </w:rPr>
        <w:t xml:space="preserve">przy drodze gminnej 290687K Sienna – Berdychów 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objętego niniejszym postępowaniem, oferuję wykonanie przedmiotu zamówienia za </w:t>
      </w:r>
      <w:r w:rsidR="00EC6D8A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cenę: </w:t>
      </w:r>
    </w:p>
    <w:tbl>
      <w:tblPr>
        <w:tblStyle w:val="Tabela-Siatka"/>
        <w:tblW w:w="5159" w:type="pct"/>
        <w:tblInd w:w="-147" w:type="dxa"/>
        <w:tblLook w:val="04A0" w:firstRow="1" w:lastRow="0" w:firstColumn="1" w:lastColumn="0" w:noHBand="0" w:noVBand="1"/>
      </w:tblPr>
      <w:tblGrid>
        <w:gridCol w:w="3127"/>
        <w:gridCol w:w="2369"/>
        <w:gridCol w:w="4002"/>
      </w:tblGrid>
      <w:tr w:rsidR="00223CD0" w:rsidRPr="00B50AA2" w14:paraId="66E7FDC5" w14:textId="77777777" w:rsidTr="004C251D">
        <w:trPr>
          <w:trHeight w:val="271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A1C9" w14:textId="77777777" w:rsidR="00223CD0" w:rsidRPr="00B50AA2" w:rsidRDefault="00223CD0" w:rsidP="004C251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left="-1096"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A54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57D9577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D991E" w14:textId="3BCB6796" w:rsidR="00223CD0" w:rsidRPr="00B50AA2" w:rsidRDefault="00223CD0" w:rsidP="004B7A99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223CD0" w:rsidRPr="00B50AA2" w14:paraId="2F78C0F6" w14:textId="77777777" w:rsidTr="004C251D">
        <w:trPr>
          <w:trHeight w:val="271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61A7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FE30" w14:textId="77777777" w:rsidR="00223CD0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C0DD6EB" w14:textId="77777777" w:rsidR="00EC6D8A" w:rsidRDefault="00EC6D8A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C5243DF" w14:textId="0A48205A" w:rsidR="00EC6D8A" w:rsidRPr="00B50AA2" w:rsidRDefault="00EC6D8A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A414" w14:textId="77777777" w:rsidR="00223CD0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BE230D8" w14:textId="661F7078" w:rsidR="004C251D" w:rsidRPr="00B50AA2" w:rsidRDefault="004C251D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31364FDB" w14:textId="68B00176" w:rsidR="00223CD0" w:rsidRDefault="004C251D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br/>
      </w:r>
      <w:r w:rsidR="00D20D51">
        <w:rPr>
          <w:rFonts w:ascii="Calibri Light" w:hAnsi="Calibri Light" w:cs="Calibri Light"/>
          <w:sz w:val="20"/>
          <w:szCs w:val="20"/>
        </w:rPr>
        <w:tab/>
      </w:r>
      <w:r w:rsidR="00D20D51">
        <w:rPr>
          <w:rFonts w:ascii="Calibri Light" w:hAnsi="Calibri Light" w:cs="Calibri Light"/>
          <w:sz w:val="20"/>
          <w:szCs w:val="20"/>
        </w:rPr>
        <w:tab/>
      </w:r>
      <w:r w:rsidR="00223CD0" w:rsidRPr="00223CD0">
        <w:rPr>
          <w:rFonts w:ascii="Calibri Light" w:hAnsi="Calibri Light" w:cs="Calibri Light"/>
          <w:sz w:val="20"/>
          <w:szCs w:val="20"/>
        </w:rPr>
        <w:t xml:space="preserve">* cena brutto słownie: </w:t>
      </w:r>
      <w:r w:rsidR="00D20D51">
        <w:rPr>
          <w:rFonts w:ascii="Calibri Light" w:hAnsi="Calibri Light" w:cs="Calibri Light"/>
          <w:sz w:val="20"/>
          <w:szCs w:val="20"/>
        </w:rPr>
        <w:tab/>
      </w:r>
      <w:r w:rsidR="00223CD0"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 w:rsidR="00223CD0">
        <w:rPr>
          <w:rFonts w:ascii="Calibri Light" w:hAnsi="Calibri Light" w:cs="Calibri Light"/>
          <w:sz w:val="20"/>
          <w:szCs w:val="20"/>
        </w:rPr>
        <w:t>…………………………</w:t>
      </w:r>
      <w:r w:rsidR="00223CD0"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0B2233AA" w14:textId="21AC758B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Oferowan</w:t>
      </w:r>
      <w:r w:rsidR="00DF7F9D">
        <w:rPr>
          <w:rFonts w:ascii="Calibri Light" w:eastAsia="Times New Roman" w:hAnsi="Calibri Light" w:cs="Calibri Light"/>
          <w:sz w:val="20"/>
          <w:szCs w:val="20"/>
          <w:lang w:eastAsia="ar-SA"/>
        </w:rPr>
        <w:t>a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cen</w:t>
      </w:r>
      <w:r w:rsidR="00EC6D8A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a 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zawiera wszystkie koszty niezbędne do zrealizowania zamówienia wynikające z Zaproszenia</w:t>
      </w:r>
      <w:r w:rsidR="00223CD0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do złożenia oferty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.   </w:t>
      </w:r>
    </w:p>
    <w:p w14:paraId="3A24A7B9" w14:textId="13392048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Termin realizacji zamówienia: </w:t>
      </w:r>
      <w:r w:rsidR="00EC6D8A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30 listopada 2021 roku. </w:t>
      </w:r>
      <w:r w:rsidR="00D20D51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 </w:t>
      </w:r>
    </w:p>
    <w:p w14:paraId="2B432911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uważam się za związanego ofertą przez okres 30 dni.</w:t>
      </w:r>
    </w:p>
    <w:p w14:paraId="4A8B483E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zapoznałem się z warunkami realizacji zamówienia określonymi w Zaproszeniu i nie wnoszę do nich żadnych zastrzeżeń oraz uzyskałem wszelkie niezbędne informacje do przygotowania oferty.</w:t>
      </w:r>
    </w:p>
    <w:p w14:paraId="5C5F4EE9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4F63190F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Oświadczam, że akceptuję warunki płatności określone w Zaproszeniu i projekcie umowy, tj. płatność przelewem terminie do 30 dni od dnia wpływu faktury do Zamawiającego. </w:t>
      </w:r>
    </w:p>
    <w:p w14:paraId="27C53B2D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 celu wykazania się wymaganym doświadczeniem (zgodnie z pkt. 4 zaproszenia) przedstawiam:</w:t>
      </w:r>
    </w:p>
    <w:p w14:paraId="547C084F" w14:textId="77777777" w:rsidR="00712291" w:rsidRPr="00B72427" w:rsidRDefault="00712291" w:rsidP="00223CD0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wykaz zrealizowanych usług projektowych</w:t>
      </w:r>
      <w:r w:rsidRPr="00B72427">
        <w:rPr>
          <w:rStyle w:val="Odwoanieprzypisudolnego"/>
          <w:rFonts w:ascii="Calibri Light" w:eastAsia="Arial" w:hAnsi="Calibri Light" w:cs="Calibri Light"/>
          <w:sz w:val="20"/>
          <w:szCs w:val="20"/>
        </w:rPr>
        <w:footnoteReference w:id="1"/>
      </w:r>
      <w:r w:rsidRPr="00B72427">
        <w:rPr>
          <w:rFonts w:ascii="Calibri Light" w:hAnsi="Calibri Light" w:cs="Calibri Light"/>
          <w:sz w:val="20"/>
          <w:szCs w:val="20"/>
        </w:rPr>
        <w:t>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9"/>
        <w:gridCol w:w="4127"/>
        <w:gridCol w:w="1370"/>
        <w:gridCol w:w="1960"/>
        <w:gridCol w:w="1453"/>
      </w:tblGrid>
      <w:tr w:rsidR="001643D7" w:rsidRPr="00537ECB" w14:paraId="3EB3641B" w14:textId="77777777" w:rsidTr="001643D7">
        <w:trPr>
          <w:trHeight w:val="15"/>
        </w:trPr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1FE90AB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 w:rsidRPr="00537ECB">
              <w:rPr>
                <w:rFonts w:ascii="Calibri Light" w:hAnsi="Calibri Light" w:cs="Calibri Light"/>
                <w:b/>
                <w:bCs/>
              </w:rPr>
              <w:lastRenderedPageBreak/>
              <w:t>Lp</w:t>
            </w:r>
            <w:proofErr w:type="spellEnd"/>
          </w:p>
        </w:tc>
        <w:tc>
          <w:tcPr>
            <w:tcW w:w="22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E00AC4B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Przedmiot zamówienia</w:t>
            </w:r>
          </w:p>
          <w:p w14:paraId="4ADE6740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(wraz z opisem zakresu zamówienia)</w:t>
            </w:r>
          </w:p>
        </w:tc>
        <w:tc>
          <w:tcPr>
            <w:tcW w:w="7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12BF052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37ECB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10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AF4D1D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Data rozpoczęcia i zakończenia</w:t>
            </w:r>
          </w:p>
          <w:p w14:paraId="692E0469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mm</w:t>
            </w:r>
            <w:r w:rsidRPr="00537ECB">
              <w:rPr>
                <w:rFonts w:ascii="Calibri Light" w:hAnsi="Calibri Light" w:cs="Calibri Light"/>
                <w:b/>
                <w:bCs/>
              </w:rPr>
              <w:t>/</w:t>
            </w:r>
            <w:proofErr w:type="spellStart"/>
            <w:r>
              <w:rPr>
                <w:rFonts w:ascii="Calibri Light" w:hAnsi="Calibri Light" w:cs="Calibri Light"/>
                <w:b/>
                <w:bCs/>
              </w:rPr>
              <w:t>rrrr</w:t>
            </w:r>
            <w:proofErr w:type="spellEnd"/>
            <w:r w:rsidRPr="00537ECB">
              <w:rPr>
                <w:rFonts w:ascii="Calibri Light" w:hAnsi="Calibri Light" w:cs="Calibri Light"/>
                <w:b/>
                <w:bCs/>
              </w:rPr>
              <w:t>) - (</w:t>
            </w:r>
            <w:r>
              <w:rPr>
                <w:rFonts w:ascii="Calibri Light" w:hAnsi="Calibri Light" w:cs="Calibri Light"/>
                <w:b/>
                <w:bCs/>
              </w:rPr>
              <w:t>mm</w:t>
            </w:r>
            <w:r w:rsidRPr="00537ECB">
              <w:rPr>
                <w:rFonts w:ascii="Calibri Light" w:hAnsi="Calibri Light" w:cs="Calibri Light"/>
                <w:b/>
                <w:bCs/>
              </w:rPr>
              <w:t>/</w:t>
            </w:r>
            <w:proofErr w:type="spellStart"/>
            <w:r>
              <w:rPr>
                <w:rFonts w:ascii="Calibri Light" w:hAnsi="Calibri Light" w:cs="Calibri Light"/>
                <w:b/>
                <w:bCs/>
              </w:rPr>
              <w:t>rrrr</w:t>
            </w:r>
            <w:proofErr w:type="spellEnd"/>
            <w:r w:rsidRPr="00537ECB">
              <w:rPr>
                <w:rFonts w:ascii="Calibri Light" w:hAnsi="Calibri Light" w:cs="Calibri Light"/>
                <w:b/>
                <w:bCs/>
              </w:rPr>
              <w:t>)</w:t>
            </w:r>
          </w:p>
        </w:tc>
        <w:tc>
          <w:tcPr>
            <w:tcW w:w="7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6C16CC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Nazwa Zamawiającego</w:t>
            </w:r>
          </w:p>
        </w:tc>
      </w:tr>
      <w:tr w:rsidR="00712291" w:rsidRPr="00537ECB" w14:paraId="1DDD4657" w14:textId="77777777" w:rsidTr="001643D7">
        <w:trPr>
          <w:trHeight w:val="416"/>
        </w:trPr>
        <w:tc>
          <w:tcPr>
            <w:tcW w:w="16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8FFF0B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  <w:r w:rsidRPr="00537EC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2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38150D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8C5537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1ADC904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23057479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8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20D84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  <w:tr w:rsidR="00712291" w:rsidRPr="00537ECB" w14:paraId="78E5DD0C" w14:textId="77777777" w:rsidTr="001643D7">
        <w:trPr>
          <w:trHeight w:val="416"/>
        </w:trPr>
        <w:tc>
          <w:tcPr>
            <w:tcW w:w="16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E032B9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  <w:r w:rsidRPr="00537ECB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2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06C91C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5E1236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ED6FB1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1DE2BD7B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8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BEBE8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</w:tbl>
    <w:p w14:paraId="255E1749" w14:textId="77777777" w:rsidR="00712291" w:rsidRPr="00B72427" w:rsidRDefault="00712291" w:rsidP="00223CD0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wykaz osób odpowiedzialnych za realizację przedmiotu zamówienia (zespół projektowy)</w:t>
      </w:r>
      <w:r w:rsidRPr="00B72427">
        <w:rPr>
          <w:rStyle w:val="Odwoanieprzypisudolnego"/>
          <w:rFonts w:ascii="Calibri Light" w:eastAsia="Arial" w:hAnsi="Calibri Light" w:cs="Calibri Light"/>
          <w:sz w:val="20"/>
          <w:szCs w:val="20"/>
        </w:rPr>
        <w:footnoteReference w:id="2"/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1"/>
        <w:gridCol w:w="5025"/>
        <w:gridCol w:w="3888"/>
      </w:tblGrid>
      <w:tr w:rsidR="00712291" w:rsidRPr="00537ECB" w14:paraId="15DCD33B" w14:textId="77777777" w:rsidTr="001643D7">
        <w:trPr>
          <w:trHeight w:val="89"/>
        </w:trPr>
        <w:tc>
          <w:tcPr>
            <w:tcW w:w="301" w:type="dxa"/>
            <w:shd w:val="clear" w:color="auto" w:fill="auto"/>
            <w:vAlign w:val="center"/>
            <w:hideMark/>
          </w:tcPr>
          <w:p w14:paraId="25B02429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 w:rsidRPr="00537ECB">
              <w:rPr>
                <w:rFonts w:ascii="Calibri Light" w:hAnsi="Calibri Light" w:cs="Calibri Light"/>
                <w:b/>
                <w:bCs/>
              </w:rPr>
              <w:t>Lp</w:t>
            </w:r>
            <w:proofErr w:type="spellEnd"/>
          </w:p>
        </w:tc>
        <w:tc>
          <w:tcPr>
            <w:tcW w:w="5025" w:type="dxa"/>
            <w:shd w:val="clear" w:color="auto" w:fill="auto"/>
            <w:vAlign w:val="center"/>
            <w:hideMark/>
          </w:tcPr>
          <w:p w14:paraId="71680E29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Imię i nazwisko</w:t>
            </w:r>
          </w:p>
        </w:tc>
        <w:tc>
          <w:tcPr>
            <w:tcW w:w="3888" w:type="dxa"/>
            <w:shd w:val="clear" w:color="auto" w:fill="auto"/>
            <w:vAlign w:val="center"/>
            <w:hideMark/>
          </w:tcPr>
          <w:p w14:paraId="3FF42FDC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Kwalifikacje zawodowe</w:t>
            </w:r>
            <w:r w:rsidRPr="00537ECB">
              <w:rPr>
                <w:rFonts w:ascii="Calibri Light" w:hAnsi="Calibri Light" w:cs="Calibri Light"/>
                <w:b/>
                <w:bCs/>
              </w:rPr>
              <w:br/>
              <w:t xml:space="preserve"> (podać nazwę i nr uprawnień)</w:t>
            </w:r>
          </w:p>
        </w:tc>
      </w:tr>
      <w:tr w:rsidR="00712291" w:rsidRPr="00537ECB" w14:paraId="0C90AA8E" w14:textId="77777777" w:rsidTr="001643D7">
        <w:trPr>
          <w:trHeight w:val="320"/>
        </w:trPr>
        <w:tc>
          <w:tcPr>
            <w:tcW w:w="301" w:type="dxa"/>
            <w:vAlign w:val="center"/>
            <w:hideMark/>
          </w:tcPr>
          <w:p w14:paraId="53A03CC6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Cs/>
              </w:rPr>
            </w:pPr>
            <w:r w:rsidRPr="00537ECB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5025" w:type="dxa"/>
            <w:vAlign w:val="center"/>
          </w:tcPr>
          <w:p w14:paraId="45485690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88" w:type="dxa"/>
            <w:vAlign w:val="center"/>
          </w:tcPr>
          <w:p w14:paraId="032DBBF7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712291" w:rsidRPr="00537ECB" w14:paraId="1F84A98D" w14:textId="77777777" w:rsidTr="001643D7">
        <w:trPr>
          <w:trHeight w:val="320"/>
        </w:trPr>
        <w:tc>
          <w:tcPr>
            <w:tcW w:w="301" w:type="dxa"/>
            <w:vAlign w:val="center"/>
            <w:hideMark/>
          </w:tcPr>
          <w:p w14:paraId="24EBC96E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Cs/>
              </w:rPr>
            </w:pPr>
            <w:r w:rsidRPr="00537ECB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5025" w:type="dxa"/>
            <w:vAlign w:val="center"/>
          </w:tcPr>
          <w:p w14:paraId="049B4225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88" w:type="dxa"/>
            <w:vAlign w:val="center"/>
          </w:tcPr>
          <w:p w14:paraId="53452AB8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14:paraId="3F695A25" w14:textId="77777777" w:rsidR="00712291" w:rsidRPr="00537ECB" w:rsidRDefault="00712291" w:rsidP="00223CD0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47B401B3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Załączniki do oferty:</w:t>
      </w:r>
    </w:p>
    <w:p w14:paraId="5FB21C13" w14:textId="70F2B594" w:rsidR="00712291" w:rsidRPr="00B72427" w:rsidRDefault="006D6392" w:rsidP="00223CD0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>
        <w:rPr>
          <w:rFonts w:ascii="Calibri Light" w:eastAsia="Times New Roman" w:hAnsi="Calibri Light" w:cs="Calibri Light"/>
          <w:sz w:val="20"/>
          <w:szCs w:val="20"/>
          <w:lang w:eastAsia="ar-SA"/>
        </w:rPr>
        <w:t>Wyceniony wykaz elementów rozliczeniowych (WWER</w:t>
      </w:r>
      <w:r w:rsidR="00EC6D8A">
        <w:rPr>
          <w:rFonts w:ascii="Calibri Light" w:eastAsia="Times New Roman" w:hAnsi="Calibri Light" w:cs="Calibri Light"/>
          <w:sz w:val="20"/>
          <w:szCs w:val="20"/>
          <w:lang w:eastAsia="ar-SA"/>
        </w:rPr>
        <w:t>)</w:t>
      </w:r>
      <w:r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</w:t>
      </w:r>
    </w:p>
    <w:p w14:paraId="495FB59C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77C6FE35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28131D9C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0063A1F2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09488434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3E0476B7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4980"/>
      </w:tblGrid>
      <w:tr w:rsidR="00205CD5" w:rsidRPr="00205CD5" w14:paraId="3E30DF6E" w14:textId="77777777" w:rsidTr="00205CD5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D8D1AC6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  <w:t>……………………........................................................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3948F020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  <w:t xml:space="preserve"> .................................................................................................... </w:t>
            </w:r>
          </w:p>
        </w:tc>
      </w:tr>
      <w:tr w:rsidR="00205CD5" w:rsidRPr="00205CD5" w14:paraId="6FA10A0A" w14:textId="77777777" w:rsidTr="00205CD5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3F856B3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  <w:t>miejscowość, data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92305C5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  <w:t xml:space="preserve"> pieczęć i podpisy osób uprawnionych do zaciągania zobowiązań w imieniu wykonawcy  </w:t>
            </w:r>
          </w:p>
        </w:tc>
      </w:tr>
      <w:tr w:rsidR="00205CD5" w:rsidRPr="00205CD5" w14:paraId="1F41C58F" w14:textId="77777777" w:rsidTr="00205CD5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00B19AC" w14:textId="77777777" w:rsidR="00205CD5" w:rsidRPr="00205CD5" w:rsidRDefault="00205CD5" w:rsidP="00205CD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4E48EAA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  <w:t xml:space="preserve"> (wskazanych w dokumencie uprawniającym    do występowania w obrocie prawny) </w:t>
            </w:r>
          </w:p>
        </w:tc>
      </w:tr>
    </w:tbl>
    <w:p w14:paraId="7F19EDA2" w14:textId="78B64515" w:rsidR="0009373D" w:rsidRPr="00DD60C4" w:rsidRDefault="0009373D" w:rsidP="001948D1">
      <w:pPr>
        <w:spacing w:line="240" w:lineRule="auto"/>
        <w:rPr>
          <w:rFonts w:ascii="Calibri Light" w:hAnsi="Calibri Light" w:cs="Calibri Light"/>
          <w:b/>
          <w:sz w:val="20"/>
          <w:szCs w:val="18"/>
        </w:rPr>
      </w:pPr>
    </w:p>
    <w:sectPr w:rsidR="0009373D" w:rsidRPr="00DD60C4" w:rsidSect="001948D1">
      <w:headerReference w:type="default" r:id="rId8"/>
      <w:footerReference w:type="default" r:id="rId9"/>
      <w:pgSz w:w="11906" w:h="16838"/>
      <w:pgMar w:top="132" w:right="1274" w:bottom="709" w:left="1417" w:header="425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1C210" w14:textId="77777777" w:rsidR="009C3CB4" w:rsidRDefault="009C3CB4" w:rsidP="00D770B2">
      <w:pPr>
        <w:spacing w:after="0" w:line="240" w:lineRule="auto"/>
      </w:pPr>
      <w:r>
        <w:separator/>
      </w:r>
    </w:p>
  </w:endnote>
  <w:endnote w:type="continuationSeparator" w:id="0">
    <w:p w14:paraId="39619C49" w14:textId="77777777" w:rsidR="009C3CB4" w:rsidRDefault="009C3CB4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2AE71" w14:textId="77777777" w:rsidR="00223CD0" w:rsidRDefault="00223CD0" w:rsidP="00223CD0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223CD0" w14:paraId="1E35CDF2" w14:textId="77777777" w:rsidTr="004B7A9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62FAFBE4" w14:textId="77777777" w:rsidR="00223CD0" w:rsidRDefault="00223CD0" w:rsidP="00223CD0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519E47AC" w14:textId="77777777" w:rsidR="00223CD0" w:rsidRDefault="00223CD0" w:rsidP="00223CD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40307643" w14:textId="77777777" w:rsidR="00223CD0" w:rsidRDefault="00223CD0" w:rsidP="00223CD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>
            <w:rPr>
              <w:rFonts w:cstheme="minorHAnsi"/>
              <w:b w:val="0"/>
              <w:sz w:val="10"/>
              <w:szCs w:val="12"/>
            </w:rPr>
            <w:t xml:space="preserve">Strona </w:t>
          </w:r>
          <w:r>
            <w:rPr>
              <w:rFonts w:cstheme="minorHAnsi"/>
              <w:sz w:val="10"/>
              <w:szCs w:val="12"/>
            </w:rPr>
            <w:fldChar w:fldCharType="begin"/>
          </w:r>
          <w:r>
            <w:rPr>
              <w:rFonts w:cstheme="minorHAnsi"/>
              <w:b w:val="0"/>
              <w:sz w:val="10"/>
              <w:szCs w:val="12"/>
            </w:rPr>
            <w:instrText>PAGE</w:instrText>
          </w:r>
          <w:r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552C59F5" w14:textId="77777777" w:rsidR="00537ECB" w:rsidRPr="00223CD0" w:rsidRDefault="00537ECB" w:rsidP="00223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239B1" w14:textId="77777777" w:rsidR="009C3CB4" w:rsidRDefault="009C3CB4" w:rsidP="00D770B2">
      <w:pPr>
        <w:spacing w:after="0" w:line="240" w:lineRule="auto"/>
      </w:pPr>
      <w:r>
        <w:separator/>
      </w:r>
    </w:p>
  </w:footnote>
  <w:footnote w:type="continuationSeparator" w:id="0">
    <w:p w14:paraId="750982AF" w14:textId="77777777" w:rsidR="009C3CB4" w:rsidRDefault="009C3CB4" w:rsidP="00D770B2">
      <w:pPr>
        <w:spacing w:after="0" w:line="240" w:lineRule="auto"/>
      </w:pPr>
      <w:r>
        <w:continuationSeparator/>
      </w:r>
    </w:p>
  </w:footnote>
  <w:footnote w:id="1">
    <w:p w14:paraId="313D92B9" w14:textId="77777777" w:rsidR="00537ECB" w:rsidRPr="00DD60C4" w:rsidRDefault="00537ECB" w:rsidP="00B72427">
      <w:pPr>
        <w:pStyle w:val="Tekstprzypisudolnego"/>
        <w:jc w:val="both"/>
        <w:rPr>
          <w:rFonts w:ascii="Calibri Light" w:hAnsi="Calibri Light" w:cs="Calibri Light"/>
          <w:i/>
          <w:sz w:val="18"/>
          <w:szCs w:val="18"/>
        </w:rPr>
      </w:pPr>
      <w:r w:rsidRPr="00DD60C4">
        <w:rPr>
          <w:rStyle w:val="Odwoanieprzypisudolnego"/>
          <w:rFonts w:ascii="Calibri Light" w:hAnsi="Calibri Light" w:cs="Calibri Light"/>
          <w:i/>
          <w:sz w:val="14"/>
          <w:szCs w:val="18"/>
        </w:rPr>
        <w:footnoteRef/>
      </w:r>
      <w:r w:rsidRPr="00DD60C4">
        <w:rPr>
          <w:rFonts w:ascii="Calibri Light" w:hAnsi="Calibri Light" w:cs="Calibri Light"/>
          <w:i/>
          <w:sz w:val="14"/>
          <w:szCs w:val="18"/>
        </w:rPr>
        <w:t xml:space="preserve"> Wraz z wykazem należy dostarczyć kopie protokołów odbioru lub referencji potwierdzających, że usługi projektowe wymienione powyżej zostały zrealizowane należycie  i prawidłowo ukończone</w:t>
      </w:r>
    </w:p>
  </w:footnote>
  <w:footnote w:id="2">
    <w:p w14:paraId="2232890B" w14:textId="77777777" w:rsidR="00537ECB" w:rsidRDefault="00537ECB" w:rsidP="00B72427">
      <w:pPr>
        <w:pStyle w:val="Tekstprzypisudolnego"/>
        <w:jc w:val="both"/>
      </w:pPr>
      <w:r w:rsidRPr="00DD60C4">
        <w:rPr>
          <w:rStyle w:val="Odwoanieprzypisudolnego"/>
          <w:rFonts w:ascii="Calibri Light" w:hAnsi="Calibri Light" w:cs="Calibri Light"/>
          <w:i/>
          <w:sz w:val="14"/>
          <w:szCs w:val="18"/>
        </w:rPr>
        <w:footnoteRef/>
      </w:r>
      <w:r w:rsidRPr="00DD60C4">
        <w:rPr>
          <w:rFonts w:ascii="Calibri Light" w:hAnsi="Calibri Light" w:cs="Calibri Light"/>
          <w:i/>
          <w:sz w:val="14"/>
          <w:szCs w:val="18"/>
        </w:rPr>
        <w:t xml:space="preserve"> Wraz z wykazem należy dostarczyć kpie uprawnień budowlanych i zaświadczeń  o przynależności do właściwej izby samorządu zawodowego projektanta/projektantów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86"/>
      <w:gridCol w:w="7061"/>
    </w:tblGrid>
    <w:tr w:rsidR="00537ECB" w:rsidRPr="00700B2F" w14:paraId="72973104" w14:textId="77777777" w:rsidTr="009B03FC">
      <w:trPr>
        <w:trHeight w:val="217"/>
      </w:trPr>
      <w:tc>
        <w:tcPr>
          <w:tcW w:w="1302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0813CCDD" w14:textId="0A361270" w:rsidR="00537ECB" w:rsidRPr="00433969" w:rsidRDefault="00537ECB" w:rsidP="00AA48EE">
          <w:pPr>
            <w:pStyle w:val="Nagwek"/>
            <w:jc w:val="center"/>
            <w:rPr>
              <w:rFonts w:ascii="Calibri Light" w:hAnsi="Calibri Light" w:cstheme="minorHAnsi"/>
              <w:bCs/>
              <w:sz w:val="16"/>
              <w:szCs w:val="16"/>
            </w:rPr>
          </w:pPr>
          <w:bookmarkStart w:id="0" w:name="_Hlk37776240"/>
          <w:bookmarkStart w:id="1" w:name="_Hlk37776241"/>
          <w:r w:rsidRPr="00433969">
            <w:rPr>
              <w:rFonts w:ascii="Calibri Light" w:hAnsi="Calibri Light" w:cstheme="minorHAnsi"/>
              <w:bCs/>
              <w:sz w:val="14"/>
              <w:szCs w:val="16"/>
            </w:rPr>
            <w:t>Nr zamówienia: IZP.272.</w:t>
          </w:r>
          <w:r w:rsidR="00860E7D">
            <w:rPr>
              <w:rFonts w:ascii="Calibri Light" w:hAnsi="Calibri Light" w:cstheme="minorHAnsi"/>
              <w:bCs/>
              <w:sz w:val="14"/>
              <w:szCs w:val="16"/>
            </w:rPr>
            <w:t>1.</w:t>
          </w:r>
          <w:r w:rsidR="00B4597C">
            <w:rPr>
              <w:rFonts w:ascii="Calibri Light" w:hAnsi="Calibri Light" w:cstheme="minorHAnsi"/>
              <w:bCs/>
              <w:sz w:val="14"/>
              <w:szCs w:val="16"/>
            </w:rPr>
            <w:t>57</w:t>
          </w:r>
          <w:r w:rsidR="00860E7D">
            <w:rPr>
              <w:rFonts w:ascii="Calibri Light" w:hAnsi="Calibri Light" w:cstheme="minorHAnsi"/>
              <w:bCs/>
              <w:sz w:val="14"/>
              <w:szCs w:val="16"/>
            </w:rPr>
            <w:t>.2021</w:t>
          </w:r>
        </w:p>
      </w:tc>
      <w:tc>
        <w:tcPr>
          <w:tcW w:w="3698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7AA6F879" w14:textId="739A0EEC" w:rsidR="00537ECB" w:rsidRPr="00700B2F" w:rsidRDefault="00537ECB" w:rsidP="00AA48EE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="006D6392" w:rsidRPr="006D6392">
            <w:rPr>
              <w:rFonts w:ascii="Calibri Light" w:hAnsi="Calibri Light" w:cstheme="minorHAnsi"/>
              <w:sz w:val="14"/>
              <w:szCs w:val="16"/>
            </w:rPr>
            <w:t xml:space="preserve">Opracowanie dokumentacji projektowej budowy </w:t>
          </w:r>
          <w:r w:rsidR="00860E7D">
            <w:rPr>
              <w:rFonts w:ascii="Calibri Light" w:hAnsi="Calibri Light" w:cstheme="minorHAnsi"/>
              <w:sz w:val="14"/>
              <w:szCs w:val="16"/>
            </w:rPr>
            <w:t>oświetlenia ulicznego</w:t>
          </w:r>
          <w:r w:rsidR="00B4597C">
            <w:rPr>
              <w:rFonts w:ascii="Calibri Light" w:hAnsi="Calibri Light" w:cstheme="minorHAnsi"/>
              <w:sz w:val="14"/>
              <w:szCs w:val="16"/>
            </w:rPr>
            <w:t xml:space="preserve"> w miejscowości Sienna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0"/>
    <w:bookmarkEnd w:id="1"/>
  </w:tbl>
  <w:p w14:paraId="0E78248C" w14:textId="77777777" w:rsidR="00537ECB" w:rsidRPr="00223CD0" w:rsidRDefault="00537ECB" w:rsidP="00AA4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22322FD8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B380B19A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C64E3AA8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Calibri Light" w:hAnsi="Calibri Light" w:cs="Calibri Light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78F0170E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Calibri Light" w:hAnsi="Calibri Light" w:cs="Calibri Light" w:hint="default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72464C2E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380" w:hanging="360"/>
      </w:pPr>
      <w:rPr>
        <w:rFonts w:ascii="Symbol" w:hAnsi="Symbol" w:cs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 w15:restartNumberingAfterBreak="0">
    <w:nsid w:val="02BE5E36"/>
    <w:multiLevelType w:val="multilevel"/>
    <w:tmpl w:val="7B26F2F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94A7EA2"/>
    <w:multiLevelType w:val="multilevel"/>
    <w:tmpl w:val="E71E0B3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1" w15:restartNumberingAfterBreak="0">
    <w:nsid w:val="09506B43"/>
    <w:multiLevelType w:val="multilevel"/>
    <w:tmpl w:val="E5C205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0D522554"/>
    <w:multiLevelType w:val="hybridMultilevel"/>
    <w:tmpl w:val="BE820A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AF3694"/>
    <w:multiLevelType w:val="hybridMultilevel"/>
    <w:tmpl w:val="C1A461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671A50"/>
    <w:multiLevelType w:val="hybridMultilevel"/>
    <w:tmpl w:val="C1A461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C1CEE"/>
    <w:multiLevelType w:val="multilevel"/>
    <w:tmpl w:val="1EAE66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E24085B"/>
    <w:multiLevelType w:val="hybridMultilevel"/>
    <w:tmpl w:val="61EABA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54B6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23813AF4"/>
    <w:multiLevelType w:val="multilevel"/>
    <w:tmpl w:val="2D764ED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2C197F0F"/>
    <w:multiLevelType w:val="hybridMultilevel"/>
    <w:tmpl w:val="1C1CA8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326C2"/>
    <w:multiLevelType w:val="multilevel"/>
    <w:tmpl w:val="527CE49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B1F5C2A"/>
    <w:multiLevelType w:val="multilevel"/>
    <w:tmpl w:val="4614FAF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3F8347EF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330544D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4" w15:restartNumberingAfterBreak="0">
    <w:nsid w:val="4CE109F0"/>
    <w:multiLevelType w:val="hybridMultilevel"/>
    <w:tmpl w:val="60AE60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59020B"/>
    <w:multiLevelType w:val="multilevel"/>
    <w:tmpl w:val="EE0CF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60903AD9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D2A6D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614B19"/>
    <w:multiLevelType w:val="hybridMultilevel"/>
    <w:tmpl w:val="799A8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EA4113"/>
    <w:multiLevelType w:val="multilevel"/>
    <w:tmpl w:val="945E5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 w15:restartNumberingAfterBreak="0">
    <w:nsid w:val="68A833C7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EFA4B33"/>
    <w:multiLevelType w:val="hybridMultilevel"/>
    <w:tmpl w:val="5730627A"/>
    <w:lvl w:ilvl="0" w:tplc="99643A8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8508E4"/>
    <w:multiLevelType w:val="multilevel"/>
    <w:tmpl w:val="7C44BE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72E92516"/>
    <w:multiLevelType w:val="multilevel"/>
    <w:tmpl w:val="D2301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76819D6"/>
    <w:multiLevelType w:val="multilevel"/>
    <w:tmpl w:val="6E28705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7F047DAC"/>
    <w:multiLevelType w:val="multilevel"/>
    <w:tmpl w:val="466AE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22"/>
  </w:num>
  <w:num w:numId="2">
    <w:abstractNumId w:val="26"/>
  </w:num>
  <w:num w:numId="3">
    <w:abstractNumId w:val="31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15"/>
  </w:num>
  <w:num w:numId="17">
    <w:abstractNumId w:val="21"/>
  </w:num>
  <w:num w:numId="18">
    <w:abstractNumId w:val="9"/>
  </w:num>
  <w:num w:numId="19">
    <w:abstractNumId w:val="32"/>
  </w:num>
  <w:num w:numId="20">
    <w:abstractNumId w:val="35"/>
  </w:num>
  <w:num w:numId="21">
    <w:abstractNumId w:val="17"/>
  </w:num>
  <w:num w:numId="22">
    <w:abstractNumId w:val="10"/>
  </w:num>
  <w:num w:numId="23">
    <w:abstractNumId w:val="25"/>
  </w:num>
  <w:num w:numId="24">
    <w:abstractNumId w:val="33"/>
  </w:num>
  <w:num w:numId="25">
    <w:abstractNumId w:val="23"/>
  </w:num>
  <w:num w:numId="26">
    <w:abstractNumId w:val="12"/>
  </w:num>
  <w:num w:numId="27">
    <w:abstractNumId w:val="14"/>
  </w:num>
  <w:num w:numId="28">
    <w:abstractNumId w:val="13"/>
  </w:num>
  <w:num w:numId="29">
    <w:abstractNumId w:val="19"/>
  </w:num>
  <w:num w:numId="30">
    <w:abstractNumId w:val="29"/>
  </w:num>
  <w:num w:numId="31">
    <w:abstractNumId w:val="16"/>
  </w:num>
  <w:num w:numId="32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4772"/>
    <w:rsid w:val="000276D2"/>
    <w:rsid w:val="0003174F"/>
    <w:rsid w:val="00041BDF"/>
    <w:rsid w:val="00060657"/>
    <w:rsid w:val="00067025"/>
    <w:rsid w:val="00071A64"/>
    <w:rsid w:val="00075E06"/>
    <w:rsid w:val="0009373D"/>
    <w:rsid w:val="000A5687"/>
    <w:rsid w:val="000B0AC8"/>
    <w:rsid w:val="000C5DB8"/>
    <w:rsid w:val="000D3CE2"/>
    <w:rsid w:val="000D6993"/>
    <w:rsid w:val="000E4BBE"/>
    <w:rsid w:val="000F78B2"/>
    <w:rsid w:val="00115E2C"/>
    <w:rsid w:val="001241C7"/>
    <w:rsid w:val="00162AAF"/>
    <w:rsid w:val="001643D7"/>
    <w:rsid w:val="0017137E"/>
    <w:rsid w:val="00190A29"/>
    <w:rsid w:val="001948D1"/>
    <w:rsid w:val="001A4740"/>
    <w:rsid w:val="001B0545"/>
    <w:rsid w:val="001B0E61"/>
    <w:rsid w:val="001B28C8"/>
    <w:rsid w:val="001B2EB4"/>
    <w:rsid w:val="001B32FC"/>
    <w:rsid w:val="001B7685"/>
    <w:rsid w:val="001C1A7C"/>
    <w:rsid w:val="001C6FDE"/>
    <w:rsid w:val="001D2BAF"/>
    <w:rsid w:val="001E492A"/>
    <w:rsid w:val="001E4BF9"/>
    <w:rsid w:val="001E4CE6"/>
    <w:rsid w:val="001F1FE9"/>
    <w:rsid w:val="001F2FC6"/>
    <w:rsid w:val="001F57C8"/>
    <w:rsid w:val="00205CD5"/>
    <w:rsid w:val="00223CD0"/>
    <w:rsid w:val="00233429"/>
    <w:rsid w:val="002538DA"/>
    <w:rsid w:val="00261B45"/>
    <w:rsid w:val="00277943"/>
    <w:rsid w:val="002900DC"/>
    <w:rsid w:val="00296073"/>
    <w:rsid w:val="002A6DAA"/>
    <w:rsid w:val="002C42C5"/>
    <w:rsid w:val="002D3CDB"/>
    <w:rsid w:val="002D5F0A"/>
    <w:rsid w:val="002E14B9"/>
    <w:rsid w:val="002E4630"/>
    <w:rsid w:val="002E58E1"/>
    <w:rsid w:val="002F0CD5"/>
    <w:rsid w:val="002F2C36"/>
    <w:rsid w:val="00300654"/>
    <w:rsid w:val="003137E1"/>
    <w:rsid w:val="003237AB"/>
    <w:rsid w:val="00327142"/>
    <w:rsid w:val="003309E7"/>
    <w:rsid w:val="00335F54"/>
    <w:rsid w:val="00346CA4"/>
    <w:rsid w:val="00376FC4"/>
    <w:rsid w:val="0038651D"/>
    <w:rsid w:val="00386F58"/>
    <w:rsid w:val="003B50D0"/>
    <w:rsid w:val="003C11A0"/>
    <w:rsid w:val="003C4E57"/>
    <w:rsid w:val="003C67AC"/>
    <w:rsid w:val="003D04A2"/>
    <w:rsid w:val="003D4B45"/>
    <w:rsid w:val="003D7E4A"/>
    <w:rsid w:val="003D7E78"/>
    <w:rsid w:val="003F12DD"/>
    <w:rsid w:val="0040077F"/>
    <w:rsid w:val="00414642"/>
    <w:rsid w:val="00423E2A"/>
    <w:rsid w:val="004267DA"/>
    <w:rsid w:val="00433969"/>
    <w:rsid w:val="004421EE"/>
    <w:rsid w:val="004467BC"/>
    <w:rsid w:val="0045095F"/>
    <w:rsid w:val="004620ED"/>
    <w:rsid w:val="004629AD"/>
    <w:rsid w:val="0047183F"/>
    <w:rsid w:val="0048423F"/>
    <w:rsid w:val="004864F5"/>
    <w:rsid w:val="00492F8A"/>
    <w:rsid w:val="004A7094"/>
    <w:rsid w:val="004B1705"/>
    <w:rsid w:val="004C251D"/>
    <w:rsid w:val="004C4337"/>
    <w:rsid w:val="004C6C09"/>
    <w:rsid w:val="004D4E98"/>
    <w:rsid w:val="004E20BE"/>
    <w:rsid w:val="004E5D53"/>
    <w:rsid w:val="004F1D9A"/>
    <w:rsid w:val="004F2759"/>
    <w:rsid w:val="004F30F4"/>
    <w:rsid w:val="00513D0B"/>
    <w:rsid w:val="005141DE"/>
    <w:rsid w:val="00521D12"/>
    <w:rsid w:val="00522B05"/>
    <w:rsid w:val="00523F1B"/>
    <w:rsid w:val="005248CC"/>
    <w:rsid w:val="00537ECB"/>
    <w:rsid w:val="00555FEE"/>
    <w:rsid w:val="0055798C"/>
    <w:rsid w:val="005623E3"/>
    <w:rsid w:val="00563645"/>
    <w:rsid w:val="00577794"/>
    <w:rsid w:val="00582266"/>
    <w:rsid w:val="00582657"/>
    <w:rsid w:val="005875D1"/>
    <w:rsid w:val="00593F1B"/>
    <w:rsid w:val="00595B32"/>
    <w:rsid w:val="005A683E"/>
    <w:rsid w:val="005B384A"/>
    <w:rsid w:val="005B68B5"/>
    <w:rsid w:val="005C235A"/>
    <w:rsid w:val="005D2B72"/>
    <w:rsid w:val="005D2B73"/>
    <w:rsid w:val="005D2D43"/>
    <w:rsid w:val="006064CC"/>
    <w:rsid w:val="006071B0"/>
    <w:rsid w:val="0061458B"/>
    <w:rsid w:val="00623559"/>
    <w:rsid w:val="006411AA"/>
    <w:rsid w:val="00642FE8"/>
    <w:rsid w:val="00645753"/>
    <w:rsid w:val="00654B0C"/>
    <w:rsid w:val="00674D09"/>
    <w:rsid w:val="00694299"/>
    <w:rsid w:val="006A13CF"/>
    <w:rsid w:val="006A207E"/>
    <w:rsid w:val="006A432A"/>
    <w:rsid w:val="006B212F"/>
    <w:rsid w:val="006C6AAE"/>
    <w:rsid w:val="006D6392"/>
    <w:rsid w:val="006E6FF3"/>
    <w:rsid w:val="006F44B7"/>
    <w:rsid w:val="006F7868"/>
    <w:rsid w:val="006F7E2D"/>
    <w:rsid w:val="00712291"/>
    <w:rsid w:val="00714073"/>
    <w:rsid w:val="00721196"/>
    <w:rsid w:val="007237BD"/>
    <w:rsid w:val="0073381C"/>
    <w:rsid w:val="007340D3"/>
    <w:rsid w:val="00742DDD"/>
    <w:rsid w:val="00753507"/>
    <w:rsid w:val="0076628D"/>
    <w:rsid w:val="007800D2"/>
    <w:rsid w:val="00793487"/>
    <w:rsid w:val="007946EE"/>
    <w:rsid w:val="00794A46"/>
    <w:rsid w:val="007B29D2"/>
    <w:rsid w:val="007B4111"/>
    <w:rsid w:val="007B5C22"/>
    <w:rsid w:val="007B71AF"/>
    <w:rsid w:val="007D040D"/>
    <w:rsid w:val="007D1046"/>
    <w:rsid w:val="007E2644"/>
    <w:rsid w:val="00803A5E"/>
    <w:rsid w:val="00804C7A"/>
    <w:rsid w:val="008055B5"/>
    <w:rsid w:val="00816BA7"/>
    <w:rsid w:val="00817DEE"/>
    <w:rsid w:val="00825916"/>
    <w:rsid w:val="0084452B"/>
    <w:rsid w:val="008528FD"/>
    <w:rsid w:val="00860E7D"/>
    <w:rsid w:val="0088155F"/>
    <w:rsid w:val="0089050A"/>
    <w:rsid w:val="008976CF"/>
    <w:rsid w:val="008A4732"/>
    <w:rsid w:val="008A7FEB"/>
    <w:rsid w:val="008B3FF0"/>
    <w:rsid w:val="008B6755"/>
    <w:rsid w:val="008C0C76"/>
    <w:rsid w:val="008C46A2"/>
    <w:rsid w:val="008C4C89"/>
    <w:rsid w:val="008C692C"/>
    <w:rsid w:val="008D663F"/>
    <w:rsid w:val="009034B5"/>
    <w:rsid w:val="00903B11"/>
    <w:rsid w:val="00903D84"/>
    <w:rsid w:val="00915F26"/>
    <w:rsid w:val="00917E3C"/>
    <w:rsid w:val="009275B6"/>
    <w:rsid w:val="009352BE"/>
    <w:rsid w:val="00940877"/>
    <w:rsid w:val="00943B39"/>
    <w:rsid w:val="00965F0E"/>
    <w:rsid w:val="00983FEC"/>
    <w:rsid w:val="009A018E"/>
    <w:rsid w:val="009B03FC"/>
    <w:rsid w:val="009B6245"/>
    <w:rsid w:val="009C2163"/>
    <w:rsid w:val="009C3CB4"/>
    <w:rsid w:val="009C7FE0"/>
    <w:rsid w:val="009E231E"/>
    <w:rsid w:val="009F5AB9"/>
    <w:rsid w:val="00A010BA"/>
    <w:rsid w:val="00A04A51"/>
    <w:rsid w:val="00A43A54"/>
    <w:rsid w:val="00A47C1F"/>
    <w:rsid w:val="00A538C2"/>
    <w:rsid w:val="00A64C63"/>
    <w:rsid w:val="00A7195E"/>
    <w:rsid w:val="00A74ACE"/>
    <w:rsid w:val="00A838BE"/>
    <w:rsid w:val="00A85B2D"/>
    <w:rsid w:val="00AA48EE"/>
    <w:rsid w:val="00AB4F45"/>
    <w:rsid w:val="00AC5B34"/>
    <w:rsid w:val="00AE14DF"/>
    <w:rsid w:val="00AE487F"/>
    <w:rsid w:val="00AF06C6"/>
    <w:rsid w:val="00AF1477"/>
    <w:rsid w:val="00AF4A0F"/>
    <w:rsid w:val="00B00918"/>
    <w:rsid w:val="00B15854"/>
    <w:rsid w:val="00B17BB2"/>
    <w:rsid w:val="00B265CA"/>
    <w:rsid w:val="00B36CCC"/>
    <w:rsid w:val="00B416F4"/>
    <w:rsid w:val="00B42489"/>
    <w:rsid w:val="00B4597C"/>
    <w:rsid w:val="00B45F4D"/>
    <w:rsid w:val="00B53D09"/>
    <w:rsid w:val="00B72427"/>
    <w:rsid w:val="00B73968"/>
    <w:rsid w:val="00B964F9"/>
    <w:rsid w:val="00BA440F"/>
    <w:rsid w:val="00BA5DD3"/>
    <w:rsid w:val="00BB35AC"/>
    <w:rsid w:val="00BB35B1"/>
    <w:rsid w:val="00BB4391"/>
    <w:rsid w:val="00BC0775"/>
    <w:rsid w:val="00BC0BE2"/>
    <w:rsid w:val="00BD4887"/>
    <w:rsid w:val="00BF4FA6"/>
    <w:rsid w:val="00BF75D3"/>
    <w:rsid w:val="00C11379"/>
    <w:rsid w:val="00C15D75"/>
    <w:rsid w:val="00C527C3"/>
    <w:rsid w:val="00C63834"/>
    <w:rsid w:val="00C67E60"/>
    <w:rsid w:val="00C719F7"/>
    <w:rsid w:val="00C92337"/>
    <w:rsid w:val="00CB271E"/>
    <w:rsid w:val="00CB78C3"/>
    <w:rsid w:val="00CC0D7A"/>
    <w:rsid w:val="00CC38E8"/>
    <w:rsid w:val="00CE1AC2"/>
    <w:rsid w:val="00CF6D34"/>
    <w:rsid w:val="00D1242F"/>
    <w:rsid w:val="00D17058"/>
    <w:rsid w:val="00D20D51"/>
    <w:rsid w:val="00D223CD"/>
    <w:rsid w:val="00D3141A"/>
    <w:rsid w:val="00D45318"/>
    <w:rsid w:val="00D52C8C"/>
    <w:rsid w:val="00D647EC"/>
    <w:rsid w:val="00D718A7"/>
    <w:rsid w:val="00D770B2"/>
    <w:rsid w:val="00D804E5"/>
    <w:rsid w:val="00DA34F9"/>
    <w:rsid w:val="00DA48C4"/>
    <w:rsid w:val="00DB0D7C"/>
    <w:rsid w:val="00DB1120"/>
    <w:rsid w:val="00DB1287"/>
    <w:rsid w:val="00DB4A85"/>
    <w:rsid w:val="00DD0AC7"/>
    <w:rsid w:val="00DD60C4"/>
    <w:rsid w:val="00DE0984"/>
    <w:rsid w:val="00DF1EE9"/>
    <w:rsid w:val="00DF7F9D"/>
    <w:rsid w:val="00E22B66"/>
    <w:rsid w:val="00E3187F"/>
    <w:rsid w:val="00E36C12"/>
    <w:rsid w:val="00E71388"/>
    <w:rsid w:val="00E7508C"/>
    <w:rsid w:val="00E7774A"/>
    <w:rsid w:val="00E8374B"/>
    <w:rsid w:val="00E907C5"/>
    <w:rsid w:val="00EC6D8A"/>
    <w:rsid w:val="00EE281A"/>
    <w:rsid w:val="00EF7E46"/>
    <w:rsid w:val="00F00969"/>
    <w:rsid w:val="00F02151"/>
    <w:rsid w:val="00F21899"/>
    <w:rsid w:val="00F21ACC"/>
    <w:rsid w:val="00F23D6B"/>
    <w:rsid w:val="00F25464"/>
    <w:rsid w:val="00F673E6"/>
    <w:rsid w:val="00F70F0E"/>
    <w:rsid w:val="00F71E37"/>
    <w:rsid w:val="00F74724"/>
    <w:rsid w:val="00F80B01"/>
    <w:rsid w:val="00F9111E"/>
    <w:rsid w:val="00FA23D2"/>
    <w:rsid w:val="00FA4C98"/>
    <w:rsid w:val="00FA60A3"/>
    <w:rsid w:val="00FC78BD"/>
    <w:rsid w:val="00FD146C"/>
    <w:rsid w:val="00FD3EC7"/>
    <w:rsid w:val="00FD497A"/>
    <w:rsid w:val="00FE49BD"/>
    <w:rsid w:val="00FE49E0"/>
    <w:rsid w:val="00FE542D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4DB431"/>
  <w15:docId w15:val="{BFBB3AD4-6CE1-4855-839D-F6304E30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41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2F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174F"/>
    <w:rPr>
      <w:color w:val="808080"/>
      <w:shd w:val="clear" w:color="auto" w:fill="E6E6E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2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resc">
    <w:name w:val="tresc"/>
    <w:basedOn w:val="Normalny"/>
    <w:rsid w:val="001B32F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41C7"/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character" w:customStyle="1" w:styleId="Teksttreci">
    <w:name w:val="Tekst treści_"/>
    <w:basedOn w:val="Domylnaczcionkaakapitu"/>
    <w:link w:val="Teksttreci0"/>
    <w:locked/>
    <w:rsid w:val="00223CD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CD0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053E4-25EF-4265-9D4F-6B33CA77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2</cp:revision>
  <cp:lastPrinted>2019-02-19T16:05:00Z</cp:lastPrinted>
  <dcterms:created xsi:type="dcterms:W3CDTF">2021-05-05T17:09:00Z</dcterms:created>
  <dcterms:modified xsi:type="dcterms:W3CDTF">2021-05-05T17:09:00Z</dcterms:modified>
</cp:coreProperties>
</file>